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B123B" w14:textId="00B34D77" w:rsidR="00926CB2" w:rsidRPr="00926CB2" w:rsidRDefault="00926CB2" w:rsidP="00926CB2">
      <w:pPr>
        <w:pStyle w:val="Nagwek1"/>
        <w:spacing w:line="360" w:lineRule="auto"/>
        <w:ind w:left="5040" w:firstLine="720"/>
        <w:jc w:val="center"/>
        <w:rPr>
          <w:rFonts w:ascii="Verdana" w:hAnsi="Verdana" w:cs="Arial"/>
          <w:color w:val="auto"/>
          <w:sz w:val="22"/>
          <w:szCs w:val="22"/>
          <w:lang w:val="pl-PL"/>
        </w:rPr>
      </w:pPr>
      <w:r w:rsidRPr="00926CB2">
        <w:rPr>
          <w:rFonts w:ascii="Verdana" w:hAnsi="Verdana" w:cs="Arial"/>
          <w:color w:val="auto"/>
          <w:sz w:val="22"/>
          <w:szCs w:val="22"/>
          <w:lang w:val="pl-PL"/>
        </w:rPr>
        <w:t>Załącznik Nr 9 do SWZ</w:t>
      </w:r>
    </w:p>
    <w:p w14:paraId="4D90B682" w14:textId="49584A66" w:rsidR="00133300" w:rsidRPr="00926CB2" w:rsidRDefault="00000000" w:rsidP="00926CB2">
      <w:pPr>
        <w:pStyle w:val="Nagwek1"/>
        <w:spacing w:line="360" w:lineRule="auto"/>
        <w:jc w:val="center"/>
        <w:rPr>
          <w:rFonts w:ascii="Verdana" w:hAnsi="Verdana" w:cs="Arial"/>
          <w:color w:val="auto"/>
          <w:sz w:val="22"/>
          <w:szCs w:val="22"/>
          <w:lang w:val="pl-PL"/>
        </w:rPr>
      </w:pPr>
      <w:r w:rsidRPr="00926CB2">
        <w:rPr>
          <w:rFonts w:ascii="Verdana" w:hAnsi="Verdana" w:cs="Arial"/>
          <w:color w:val="auto"/>
          <w:sz w:val="22"/>
          <w:szCs w:val="22"/>
          <w:lang w:val="pl-PL"/>
        </w:rPr>
        <w:t>OŚWIADCZENIE WYKONAWCY</w:t>
      </w:r>
    </w:p>
    <w:p w14:paraId="43B6728B" w14:textId="77777777" w:rsidR="00133300" w:rsidRPr="00926CB2" w:rsidRDefault="00000000" w:rsidP="00926CB2">
      <w:pPr>
        <w:spacing w:line="360" w:lineRule="auto"/>
        <w:jc w:val="center"/>
        <w:rPr>
          <w:rFonts w:ascii="Verdana" w:hAnsi="Verdana" w:cs="Arial"/>
          <w:lang w:val="pl-PL"/>
        </w:rPr>
      </w:pPr>
      <w:r w:rsidRPr="00926CB2">
        <w:rPr>
          <w:rFonts w:ascii="Verdana" w:hAnsi="Verdana" w:cs="Arial"/>
          <w:lang w:val="pl-PL"/>
        </w:rPr>
        <w:t>w zakresie ochrony małoletnich oraz weryfikacji kadry</w:t>
      </w:r>
    </w:p>
    <w:p w14:paraId="60413012" w14:textId="5F31994A" w:rsidR="009870DB" w:rsidRPr="00926CB2" w:rsidRDefault="00E56D9B" w:rsidP="00926CB2">
      <w:pPr>
        <w:pStyle w:val="Listanumerowana"/>
        <w:spacing w:line="360" w:lineRule="auto"/>
        <w:jc w:val="both"/>
        <w:rPr>
          <w:rFonts w:ascii="Verdana" w:hAnsi="Verdana" w:cs="Arial"/>
          <w:lang w:val="pl-PL"/>
        </w:rPr>
      </w:pPr>
      <w:r w:rsidRPr="00926CB2">
        <w:rPr>
          <w:rFonts w:ascii="Verdana" w:hAnsi="Verdana" w:cs="Arial"/>
          <w:lang w:val="pl-PL"/>
        </w:rPr>
        <w:t>Działając w imieniu …………………</w:t>
      </w:r>
      <w:r w:rsidR="009870DB" w:rsidRPr="00926CB2">
        <w:rPr>
          <w:rFonts w:ascii="Verdana" w:hAnsi="Verdana" w:cs="Arial"/>
          <w:lang w:val="pl-PL"/>
        </w:rPr>
        <w:t>………………………………………………………</w:t>
      </w:r>
      <w:r w:rsidRPr="00926CB2">
        <w:rPr>
          <w:rFonts w:ascii="Verdana" w:hAnsi="Verdana" w:cs="Arial"/>
          <w:lang w:val="pl-PL"/>
        </w:rPr>
        <w:t>……., NIP: ……………………., REGON: ……………</w:t>
      </w:r>
      <w:r w:rsidR="009870DB" w:rsidRPr="00926CB2">
        <w:rPr>
          <w:rFonts w:ascii="Verdana" w:hAnsi="Verdana" w:cs="Arial"/>
          <w:lang w:val="pl-PL"/>
        </w:rPr>
        <w:t xml:space="preserve"> </w:t>
      </w:r>
      <w:r w:rsidRPr="00926CB2">
        <w:rPr>
          <w:rFonts w:ascii="Verdana" w:hAnsi="Verdana" w:cs="Arial"/>
          <w:lang w:val="pl-PL"/>
        </w:rPr>
        <w:t>niniejszym oświadczam, że</w:t>
      </w:r>
      <w:r w:rsidR="009870DB" w:rsidRPr="00926CB2">
        <w:rPr>
          <w:rFonts w:ascii="Verdana" w:hAnsi="Verdana" w:cs="Arial"/>
          <w:lang w:val="pl-PL"/>
        </w:rPr>
        <w:t>:</w:t>
      </w:r>
    </w:p>
    <w:p w14:paraId="0E479D85" w14:textId="509A039D" w:rsidR="009870DB" w:rsidRPr="00926CB2" w:rsidRDefault="00292C33" w:rsidP="00926CB2">
      <w:pPr>
        <w:pStyle w:val="Listanumerowana"/>
        <w:numPr>
          <w:ilvl w:val="0"/>
          <w:numId w:val="5"/>
        </w:numPr>
        <w:spacing w:line="360" w:lineRule="auto"/>
        <w:ind w:left="567" w:hanging="567"/>
        <w:jc w:val="both"/>
        <w:rPr>
          <w:rFonts w:ascii="Verdana" w:hAnsi="Verdana" w:cs="Arial"/>
          <w:lang w:val="pl-PL"/>
        </w:rPr>
      </w:pPr>
      <w:r w:rsidRPr="00926CB2">
        <w:rPr>
          <w:rFonts w:ascii="Verdana" w:hAnsi="Verdana" w:cs="Arial"/>
          <w:lang w:val="pl-PL"/>
        </w:rPr>
        <w:t>U</w:t>
      </w:r>
      <w:r w:rsidR="00E56D9B" w:rsidRPr="00926CB2">
        <w:rPr>
          <w:rFonts w:ascii="Verdana" w:hAnsi="Verdana" w:cs="Arial"/>
          <w:lang w:val="pl-PL"/>
        </w:rPr>
        <w:t>tworz</w:t>
      </w:r>
      <w:r w:rsidRPr="00926CB2">
        <w:rPr>
          <w:rFonts w:ascii="Verdana" w:hAnsi="Verdana" w:cs="Arial"/>
          <w:lang w:val="pl-PL"/>
        </w:rPr>
        <w:t xml:space="preserve">yliśmy </w:t>
      </w:r>
      <w:r w:rsidR="00E56D9B" w:rsidRPr="00926CB2">
        <w:rPr>
          <w:rFonts w:ascii="Verdana" w:hAnsi="Verdana" w:cs="Arial"/>
          <w:lang w:val="pl-PL"/>
        </w:rPr>
        <w:t xml:space="preserve">i </w:t>
      </w:r>
      <w:r w:rsidRPr="00926CB2">
        <w:rPr>
          <w:rFonts w:ascii="Verdana" w:hAnsi="Verdana" w:cs="Arial"/>
          <w:lang w:val="pl-PL"/>
        </w:rPr>
        <w:t>p</w:t>
      </w:r>
      <w:r w:rsidR="00E56D9B" w:rsidRPr="00926CB2">
        <w:rPr>
          <w:rFonts w:ascii="Verdana" w:hAnsi="Verdana" w:cs="Arial"/>
          <w:lang w:val="pl-PL"/>
        </w:rPr>
        <w:t>rzestrzega</w:t>
      </w:r>
      <w:r w:rsidRPr="00926CB2">
        <w:rPr>
          <w:rFonts w:ascii="Verdana" w:hAnsi="Verdana" w:cs="Arial"/>
          <w:lang w:val="pl-PL"/>
        </w:rPr>
        <w:t>my</w:t>
      </w:r>
      <w:r w:rsidR="00E56D9B" w:rsidRPr="00926CB2">
        <w:rPr>
          <w:rFonts w:ascii="Verdana" w:hAnsi="Verdana" w:cs="Arial"/>
          <w:lang w:val="pl-PL"/>
        </w:rPr>
        <w:t xml:space="preserve"> standardy ochrony małoletnich, zgodnie z obowiązującymi</w:t>
      </w:r>
      <w:r w:rsidR="00E56D9B" w:rsidRPr="00926CB2">
        <w:rPr>
          <w:rFonts w:ascii="Verdana" w:hAnsi="Verdana" w:cs="Arial"/>
        </w:rPr>
        <w:t xml:space="preserve"> przepisami prawa</w:t>
      </w:r>
      <w:r w:rsidR="009870DB" w:rsidRPr="00926CB2">
        <w:rPr>
          <w:rFonts w:ascii="Verdana" w:hAnsi="Verdana" w:cs="Arial"/>
        </w:rPr>
        <w:t xml:space="preserve">, </w:t>
      </w:r>
      <w:r w:rsidR="009870DB" w:rsidRPr="00926CB2">
        <w:rPr>
          <w:rFonts w:ascii="Verdana" w:hAnsi="Verdana" w:cs="Arial"/>
          <w:lang w:val="pl-PL"/>
        </w:rPr>
        <w:t xml:space="preserve">w tym ustawą z dnia 13 maja 2016 r. o przeciwdziałaniu zagrożeniom przestępczością na tle seksualnym </w:t>
      </w:r>
      <w:r w:rsidR="009870DB" w:rsidRPr="00926CB2">
        <w:rPr>
          <w:rFonts w:ascii="Verdana" w:hAnsi="Verdana" w:cs="Arial"/>
          <w:lang w:val="pl-PL"/>
        </w:rPr>
        <w:br/>
        <w:t xml:space="preserve">i ochronie małoletnich, a kadra świadcząca usługi podpisała oświadczenie </w:t>
      </w:r>
      <w:r w:rsidR="009870DB" w:rsidRPr="00926CB2">
        <w:rPr>
          <w:rFonts w:ascii="Verdana" w:hAnsi="Verdana" w:cs="Arial"/>
          <w:lang w:val="pl-PL"/>
        </w:rPr>
        <w:br/>
        <w:t>o zapoznaniu się z dokumentem i zobowiązała się  do jego stosowania;</w:t>
      </w:r>
    </w:p>
    <w:p w14:paraId="651D192E" w14:textId="34C6243A" w:rsidR="00E56D9B" w:rsidRPr="00926CB2" w:rsidRDefault="00E56D9B" w:rsidP="00926CB2">
      <w:pPr>
        <w:pStyle w:val="Listanumerowana"/>
        <w:numPr>
          <w:ilvl w:val="0"/>
          <w:numId w:val="5"/>
        </w:numPr>
        <w:spacing w:line="360" w:lineRule="auto"/>
        <w:ind w:left="567" w:hanging="567"/>
        <w:jc w:val="both"/>
        <w:rPr>
          <w:rFonts w:ascii="Verdana" w:hAnsi="Verdana" w:cs="Arial"/>
          <w:lang w:val="pl-PL"/>
        </w:rPr>
      </w:pPr>
      <w:r w:rsidRPr="00926CB2">
        <w:rPr>
          <w:rFonts w:ascii="Verdana" w:hAnsi="Verdana" w:cs="Arial"/>
          <w:lang w:val="pl-PL"/>
        </w:rPr>
        <w:t xml:space="preserve">kadra, która będzie </w:t>
      </w:r>
      <w:r w:rsidR="009870DB" w:rsidRPr="00926CB2">
        <w:rPr>
          <w:rFonts w:ascii="Verdana" w:hAnsi="Verdana" w:cs="Arial"/>
          <w:lang w:val="pl-PL"/>
        </w:rPr>
        <w:t xml:space="preserve">prowadzić </w:t>
      </w:r>
      <w:r w:rsidR="009870DB" w:rsidRPr="004E79FF">
        <w:rPr>
          <w:rFonts w:ascii="Verdana" w:hAnsi="Verdana" w:cs="Arial"/>
          <w:lang w:val="pl-PL"/>
        </w:rPr>
        <w:t>usługi</w:t>
      </w:r>
      <w:r w:rsidR="009870DB" w:rsidRPr="00926CB2">
        <w:rPr>
          <w:rFonts w:ascii="Verdana" w:hAnsi="Verdana" w:cs="Arial"/>
          <w:color w:val="EE0000"/>
          <w:lang w:val="pl-PL"/>
        </w:rPr>
        <w:t xml:space="preserve"> </w:t>
      </w:r>
      <w:r w:rsidR="009870DB" w:rsidRPr="00926CB2">
        <w:rPr>
          <w:rFonts w:ascii="Verdana" w:hAnsi="Verdana" w:cs="Arial"/>
          <w:lang w:val="pl-PL"/>
        </w:rPr>
        <w:t>z</w:t>
      </w:r>
      <w:r w:rsidRPr="00926CB2">
        <w:rPr>
          <w:rFonts w:ascii="Verdana" w:hAnsi="Verdana" w:cs="Arial"/>
          <w:lang w:val="pl-PL"/>
        </w:rPr>
        <w:t>ostała poddana weryfikacji w</w:t>
      </w:r>
      <w:r w:rsidR="009870DB" w:rsidRPr="00926CB2">
        <w:rPr>
          <w:rFonts w:ascii="Verdana" w:hAnsi="Verdana" w:cs="Arial"/>
          <w:lang w:val="pl-PL"/>
        </w:rPr>
        <w:t>:</w:t>
      </w:r>
    </w:p>
    <w:p w14:paraId="22A9FF96" w14:textId="7F2BFD8F" w:rsidR="00E56D9B" w:rsidRPr="00926CB2" w:rsidRDefault="00000000" w:rsidP="00926CB2">
      <w:pPr>
        <w:pStyle w:val="Listanumerowana"/>
        <w:numPr>
          <w:ilvl w:val="0"/>
          <w:numId w:val="16"/>
        </w:numPr>
        <w:spacing w:after="0" w:line="360" w:lineRule="auto"/>
        <w:ind w:left="851" w:hanging="284"/>
        <w:jc w:val="both"/>
        <w:rPr>
          <w:rFonts w:ascii="Verdana" w:hAnsi="Verdana" w:cs="Arial"/>
          <w:lang w:val="pl-PL"/>
        </w:rPr>
      </w:pPr>
      <w:r w:rsidRPr="00926CB2">
        <w:rPr>
          <w:rFonts w:ascii="Verdana" w:hAnsi="Verdana" w:cs="Arial"/>
          <w:lang w:val="pl-PL"/>
        </w:rPr>
        <w:t xml:space="preserve">Krajowym Rejestrze Sprawców Przestępstw na Tle Seksualnym </w:t>
      </w:r>
      <w:r w:rsidR="00E56D9B" w:rsidRPr="00926CB2">
        <w:rPr>
          <w:rFonts w:ascii="Verdana" w:hAnsi="Verdana" w:cs="Arial"/>
          <w:lang w:val="pl-PL"/>
        </w:rPr>
        <w:t>z dostępem ograniczonym</w:t>
      </w:r>
      <w:r w:rsidR="00657702" w:rsidRPr="00926CB2">
        <w:rPr>
          <w:rFonts w:ascii="Verdana" w:hAnsi="Verdana" w:cs="Arial"/>
          <w:lang w:val="pl-PL"/>
        </w:rPr>
        <w:t>, lub</w:t>
      </w:r>
    </w:p>
    <w:p w14:paraId="0F0B0E8F" w14:textId="688FA484" w:rsidR="00657702" w:rsidRPr="00926CB2" w:rsidRDefault="005C75B5" w:rsidP="00926CB2">
      <w:pPr>
        <w:pStyle w:val="Listanumerowana"/>
        <w:numPr>
          <w:ilvl w:val="0"/>
          <w:numId w:val="16"/>
        </w:numPr>
        <w:spacing w:after="0" w:line="360" w:lineRule="auto"/>
        <w:ind w:left="851" w:hanging="284"/>
        <w:jc w:val="both"/>
        <w:rPr>
          <w:rFonts w:ascii="Verdana" w:hAnsi="Verdana" w:cs="Arial"/>
          <w:lang w:val="pl-PL"/>
        </w:rPr>
      </w:pPr>
      <w:r w:rsidRPr="00926CB2">
        <w:rPr>
          <w:rFonts w:ascii="Verdana" w:hAnsi="Verdana" w:cs="Arial"/>
          <w:lang w:val="pl-PL"/>
        </w:rPr>
        <w:t>Rejestrze osób, w stosunku do których Państwowa Komisja do spraw przeciwdziałania wykorzystaniu seksualnemu małoletnich poniżej lat 15 wydała postanowienie o wpisie w Rejestrze</w:t>
      </w:r>
      <w:r w:rsidR="00657702" w:rsidRPr="00926CB2">
        <w:rPr>
          <w:rFonts w:ascii="Verdana" w:hAnsi="Verdana" w:cs="Arial"/>
          <w:lang w:val="pl-PL"/>
        </w:rPr>
        <w:t>;</w:t>
      </w:r>
    </w:p>
    <w:p w14:paraId="1FBED369" w14:textId="45B65353" w:rsidR="005C75B5" w:rsidRPr="00926CB2" w:rsidRDefault="00657702" w:rsidP="00926CB2">
      <w:pPr>
        <w:pStyle w:val="Listanumerowana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Verdana" w:hAnsi="Verdana" w:cs="Arial"/>
          <w:lang w:val="pl-PL"/>
        </w:rPr>
      </w:pPr>
      <w:r w:rsidRPr="00926CB2">
        <w:rPr>
          <w:rFonts w:ascii="Verdana" w:hAnsi="Verdana" w:cs="Arial"/>
          <w:lang w:val="pl-PL"/>
        </w:rPr>
        <w:t xml:space="preserve">kadra, która będzie prowadzić </w:t>
      </w:r>
      <w:r w:rsidRPr="004E79FF">
        <w:rPr>
          <w:rFonts w:ascii="Verdana" w:hAnsi="Verdana" w:cs="Arial"/>
          <w:lang w:val="pl-PL"/>
        </w:rPr>
        <w:t>usługi</w:t>
      </w:r>
      <w:r w:rsidRPr="00926CB2">
        <w:rPr>
          <w:rFonts w:ascii="Verdana" w:hAnsi="Verdana" w:cs="Arial"/>
          <w:color w:val="EE0000"/>
          <w:lang w:val="pl-PL"/>
        </w:rPr>
        <w:t xml:space="preserve"> </w:t>
      </w:r>
      <w:r w:rsidRPr="00926CB2">
        <w:rPr>
          <w:rFonts w:ascii="Verdana" w:eastAsia="Times New Roman" w:hAnsi="Verdana" w:cs="Arial"/>
          <w:lang w:val="pl-PL" w:eastAsia="pl-PL"/>
        </w:rPr>
        <w:t>nie była karana</w:t>
      </w:r>
      <w:r w:rsidR="005C75B5" w:rsidRPr="00926CB2">
        <w:rPr>
          <w:rFonts w:ascii="Verdana" w:eastAsia="Times New Roman" w:hAnsi="Verdana" w:cs="Arial"/>
          <w:lang w:val="pl-PL" w:eastAsia="pl-PL"/>
        </w:rPr>
        <w:t xml:space="preserve"> </w:t>
      </w:r>
      <w:r w:rsidR="005C75B5" w:rsidRPr="00926CB2">
        <w:rPr>
          <w:rFonts w:ascii="Verdana" w:hAnsi="Verdana" w:cs="Arial"/>
          <w:lang w:val="pl-PL"/>
        </w:rPr>
        <w:t>w zakresie przestępstw określonych w rozdziale XIX i XXV Kodeksu karnego, w art. 189a i art. 207 Kodeksu karnego oraz w ustawie z dnia 29 lipca 2005 r. o przeciwdziałaniu narkomanii, lub za odpowiadające tym przestępstwom czyny zabronione określone w przepisach prawa obcego.</w:t>
      </w:r>
    </w:p>
    <w:p w14:paraId="3C7CC5A0" w14:textId="1BA1F241" w:rsidR="00133300" w:rsidRPr="00926CB2" w:rsidRDefault="00000000" w:rsidP="00926CB2">
      <w:pPr>
        <w:spacing w:line="360" w:lineRule="auto"/>
        <w:jc w:val="both"/>
        <w:rPr>
          <w:rFonts w:ascii="Verdana" w:hAnsi="Verdana" w:cs="Arial"/>
          <w:lang w:val="pl-PL"/>
        </w:rPr>
      </w:pPr>
      <w:r w:rsidRPr="00926CB2">
        <w:rPr>
          <w:rFonts w:ascii="Verdana" w:hAnsi="Verdana" w:cs="Arial"/>
          <w:lang w:val="pl-PL"/>
        </w:rPr>
        <w:t>Oświadczam, że powyższe informacje są zgodne z prawdą. Jestem świadomy/a odpowiedzialności karnej za złożenie fałszywego oświadczenia, wynikającej z art. 233 § 1 Kodeksu karnego.</w:t>
      </w:r>
    </w:p>
    <w:p w14:paraId="19B65AB4" w14:textId="77777777" w:rsidR="00133300" w:rsidRPr="00E65B3B" w:rsidRDefault="00133300">
      <w:pPr>
        <w:rPr>
          <w:rFonts w:ascii="Arial" w:hAnsi="Arial" w:cs="Arial"/>
          <w:lang w:val="pl-PL"/>
        </w:rPr>
      </w:pPr>
    </w:p>
    <w:p w14:paraId="03C25B20" w14:textId="5C4E15B6" w:rsidR="00133300" w:rsidRPr="00E65B3B" w:rsidRDefault="00000000" w:rsidP="00013D2B">
      <w:pPr>
        <w:spacing w:after="0" w:line="240" w:lineRule="auto"/>
        <w:rPr>
          <w:rFonts w:ascii="Arial" w:hAnsi="Arial" w:cs="Arial"/>
          <w:lang w:val="pl-PL"/>
        </w:rPr>
      </w:pPr>
      <w:r w:rsidRPr="00E65B3B">
        <w:rPr>
          <w:rFonts w:ascii="Arial" w:hAnsi="Arial" w:cs="Arial"/>
          <w:lang w:val="pl-PL"/>
        </w:rPr>
        <w:t>...............................................</w:t>
      </w:r>
    </w:p>
    <w:p w14:paraId="522E82C9" w14:textId="2C88FEF6" w:rsidR="00133300" w:rsidRPr="00013D2B" w:rsidRDefault="00013D2B">
      <w:pPr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/</w:t>
      </w:r>
      <w:r w:rsidRPr="00013D2B">
        <w:rPr>
          <w:rFonts w:ascii="Arial" w:hAnsi="Arial" w:cs="Arial"/>
          <w:sz w:val="16"/>
          <w:szCs w:val="16"/>
          <w:lang w:val="pl-PL"/>
        </w:rPr>
        <w:t>miejscowość, data</w:t>
      </w:r>
      <w:r>
        <w:rPr>
          <w:rFonts w:ascii="Arial" w:hAnsi="Arial" w:cs="Arial"/>
          <w:sz w:val="16"/>
          <w:szCs w:val="16"/>
          <w:lang w:val="pl-PL"/>
        </w:rPr>
        <w:t>,</w:t>
      </w:r>
    </w:p>
    <w:p w14:paraId="3728DBCC" w14:textId="77777777" w:rsidR="00133300" w:rsidRPr="00E65B3B" w:rsidRDefault="00000000" w:rsidP="00013D2B">
      <w:pPr>
        <w:spacing w:after="0" w:line="240" w:lineRule="auto"/>
        <w:jc w:val="right"/>
        <w:rPr>
          <w:rFonts w:ascii="Arial" w:hAnsi="Arial" w:cs="Arial"/>
          <w:lang w:val="pl-PL"/>
        </w:rPr>
      </w:pPr>
      <w:r w:rsidRPr="00E65B3B">
        <w:rPr>
          <w:rFonts w:ascii="Arial" w:hAnsi="Arial" w:cs="Arial"/>
          <w:lang w:val="pl-PL"/>
        </w:rPr>
        <w:t>.......................................................</w:t>
      </w:r>
    </w:p>
    <w:p w14:paraId="5284F449" w14:textId="7CAC69C6" w:rsidR="00013D2B" w:rsidRDefault="00013D2B" w:rsidP="00013D2B">
      <w:pPr>
        <w:spacing w:after="0" w:line="240" w:lineRule="auto"/>
        <w:jc w:val="right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>/</w:t>
      </w:r>
      <w:r w:rsidRPr="00013D2B">
        <w:rPr>
          <w:rFonts w:ascii="Arial" w:hAnsi="Arial" w:cs="Arial"/>
          <w:sz w:val="16"/>
          <w:szCs w:val="16"/>
          <w:lang w:val="pl-PL"/>
        </w:rPr>
        <w:t>czytelny podpis i pieczątka Wykonawcy</w:t>
      </w:r>
    </w:p>
    <w:p w14:paraId="7AFBCD29" w14:textId="7EA7642D" w:rsidR="00E56D9B" w:rsidRPr="004E79FF" w:rsidRDefault="00000000" w:rsidP="004E79FF">
      <w:pPr>
        <w:spacing w:after="0" w:line="240" w:lineRule="auto"/>
        <w:jc w:val="right"/>
        <w:rPr>
          <w:rFonts w:ascii="Arial" w:hAnsi="Arial" w:cs="Arial"/>
          <w:sz w:val="16"/>
          <w:szCs w:val="16"/>
          <w:lang w:val="pl-PL"/>
        </w:rPr>
      </w:pPr>
      <w:r w:rsidRPr="00013D2B">
        <w:rPr>
          <w:rFonts w:ascii="Arial" w:hAnsi="Arial" w:cs="Arial"/>
          <w:sz w:val="16"/>
          <w:szCs w:val="16"/>
          <w:lang w:val="pl-PL"/>
        </w:rPr>
        <w:t xml:space="preserve"> lub osoby upoważnionej</w:t>
      </w:r>
      <w:r w:rsidR="00013D2B">
        <w:rPr>
          <w:rFonts w:ascii="Arial" w:hAnsi="Arial" w:cs="Arial"/>
          <w:sz w:val="16"/>
          <w:szCs w:val="16"/>
          <w:lang w:val="pl-PL"/>
        </w:rPr>
        <w:t>/</w:t>
      </w:r>
    </w:p>
    <w:sectPr w:rsidR="00E56D9B" w:rsidRPr="004E79F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87630D"/>
    <w:multiLevelType w:val="multilevel"/>
    <w:tmpl w:val="60FAE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DB2AEA"/>
    <w:multiLevelType w:val="hybridMultilevel"/>
    <w:tmpl w:val="1DD28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76FCF"/>
    <w:multiLevelType w:val="multilevel"/>
    <w:tmpl w:val="5E0C6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2E39BB"/>
    <w:multiLevelType w:val="hybridMultilevel"/>
    <w:tmpl w:val="3D7AD8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8623486"/>
    <w:multiLevelType w:val="hybridMultilevel"/>
    <w:tmpl w:val="81EE2E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1C0897"/>
    <w:multiLevelType w:val="hybridMultilevel"/>
    <w:tmpl w:val="53EC0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24BDA"/>
    <w:multiLevelType w:val="hybridMultilevel"/>
    <w:tmpl w:val="25C8F33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38344144">
    <w:abstractNumId w:val="8"/>
  </w:num>
  <w:num w:numId="2" w16cid:durableId="594628593">
    <w:abstractNumId w:val="6"/>
  </w:num>
  <w:num w:numId="3" w16cid:durableId="1797723830">
    <w:abstractNumId w:val="5"/>
  </w:num>
  <w:num w:numId="4" w16cid:durableId="1819960423">
    <w:abstractNumId w:val="4"/>
  </w:num>
  <w:num w:numId="5" w16cid:durableId="286595357">
    <w:abstractNumId w:val="7"/>
  </w:num>
  <w:num w:numId="6" w16cid:durableId="44136677">
    <w:abstractNumId w:val="3"/>
  </w:num>
  <w:num w:numId="7" w16cid:durableId="1965653954">
    <w:abstractNumId w:val="2"/>
  </w:num>
  <w:num w:numId="8" w16cid:durableId="1340816461">
    <w:abstractNumId w:val="1"/>
  </w:num>
  <w:num w:numId="9" w16cid:durableId="1913004808">
    <w:abstractNumId w:val="0"/>
  </w:num>
  <w:num w:numId="10" w16cid:durableId="1620335099">
    <w:abstractNumId w:val="10"/>
  </w:num>
  <w:num w:numId="11" w16cid:durableId="710224516">
    <w:abstractNumId w:val="12"/>
  </w:num>
  <w:num w:numId="12" w16cid:durableId="312030193">
    <w:abstractNumId w:val="7"/>
  </w:num>
  <w:num w:numId="13" w16cid:durableId="504788546">
    <w:abstractNumId w:val="15"/>
  </w:num>
  <w:num w:numId="14" w16cid:durableId="1640107962">
    <w:abstractNumId w:val="11"/>
  </w:num>
  <w:num w:numId="15" w16cid:durableId="1266764537">
    <w:abstractNumId w:val="9"/>
  </w:num>
  <w:num w:numId="16" w16cid:durableId="333070005">
    <w:abstractNumId w:val="13"/>
  </w:num>
  <w:num w:numId="17" w16cid:durableId="293486642">
    <w:abstractNumId w:val="7"/>
  </w:num>
  <w:num w:numId="18" w16cid:durableId="135234098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3D2B"/>
    <w:rsid w:val="00034616"/>
    <w:rsid w:val="0006063C"/>
    <w:rsid w:val="00133300"/>
    <w:rsid w:val="001425BF"/>
    <w:rsid w:val="0015074B"/>
    <w:rsid w:val="00237057"/>
    <w:rsid w:val="00292C33"/>
    <w:rsid w:val="0029639D"/>
    <w:rsid w:val="00326F90"/>
    <w:rsid w:val="00432B89"/>
    <w:rsid w:val="004E79FF"/>
    <w:rsid w:val="005C75B5"/>
    <w:rsid w:val="00657702"/>
    <w:rsid w:val="007124C8"/>
    <w:rsid w:val="007F7D21"/>
    <w:rsid w:val="00884AB5"/>
    <w:rsid w:val="00926CB2"/>
    <w:rsid w:val="009870DB"/>
    <w:rsid w:val="00A87A70"/>
    <w:rsid w:val="00AA1D8D"/>
    <w:rsid w:val="00B47730"/>
    <w:rsid w:val="00BE369C"/>
    <w:rsid w:val="00C641BD"/>
    <w:rsid w:val="00CA45B0"/>
    <w:rsid w:val="00CB0664"/>
    <w:rsid w:val="00CC3B1F"/>
    <w:rsid w:val="00E56D9B"/>
    <w:rsid w:val="00E65B3B"/>
    <w:rsid w:val="00E97AA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5CDC26"/>
  <w14:defaultImageDpi w14:val="300"/>
  <w15:docId w15:val="{5E504F62-D5F3-49C1-955A-208CBF64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aliases w:val="Wypunktowanie,BulletC,Numerowanie,Wyliczanie,Obiekt,List Paragraph,normalny tekst,Tytuł_procedury,L1,Akapit z listą5,T_SZ_List Paragraph,Akapit z listą BS,Kolorowa lista — akcent 11,Średnia siatka 1 — akcent 21,sw tekst,CW_Lista,lp,lp1,b1"/>
    <w:basedOn w:val="Normalny"/>
    <w:link w:val="AkapitzlistZnak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kapitzlistZnak">
    <w:name w:val="Akapit z listą Znak"/>
    <w:aliases w:val="Wypunktowanie Znak,BulletC Znak,Numerowanie Znak,Wyliczanie Znak,Obiekt Znak,List Paragraph Znak,normalny tekst Znak,Tytuł_procedury Znak,L1 Znak,Akapit z listą5 Znak,T_SZ_List Paragraph Znak,Akapit z listą BS Znak,sw tekst Znak"/>
    <w:link w:val="Akapitzlist"/>
    <w:uiPriority w:val="34"/>
    <w:qFormat/>
    <w:locked/>
    <w:rsid w:val="005C75B5"/>
  </w:style>
  <w:style w:type="paragraph" w:styleId="NormalnyWeb">
    <w:name w:val="Normal (Web)"/>
    <w:basedOn w:val="Normalny"/>
    <w:uiPriority w:val="99"/>
    <w:semiHidden/>
    <w:unhideWhenUsed/>
    <w:rsid w:val="00E56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Renata Bieńko</cp:lastModifiedBy>
  <cp:revision>5</cp:revision>
  <dcterms:created xsi:type="dcterms:W3CDTF">2025-07-24T17:12:00Z</dcterms:created>
  <dcterms:modified xsi:type="dcterms:W3CDTF">2026-01-26T16:51:00Z</dcterms:modified>
  <cp:category/>
</cp:coreProperties>
</file>